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6F1F795E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8A3648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25F3C124" w14:textId="77777777" w:rsidR="00726C97" w:rsidRDefault="00726C97" w:rsidP="00D80A66">
      <w:pPr>
        <w:jc w:val="center"/>
        <w:rPr>
          <w:b/>
          <w:sz w:val="32"/>
          <w:szCs w:val="32"/>
          <w:u w:val="single"/>
        </w:rPr>
      </w:pPr>
    </w:p>
    <w:p w14:paraId="538C1D56" w14:textId="6A966028" w:rsidR="00D80A66" w:rsidRDefault="005B4279" w:rsidP="00D80A66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</w:t>
      </w:r>
      <w:r w:rsidR="00122F28" w:rsidRPr="00122F28">
        <w:rPr>
          <w:b/>
          <w:sz w:val="32"/>
          <w:szCs w:val="32"/>
          <w:u w:val="single"/>
        </w:rPr>
        <w:t xml:space="preserve"> </w:t>
      </w:r>
    </w:p>
    <w:p w14:paraId="3861A45E" w14:textId="57E6FD31" w:rsidR="00D80A66" w:rsidRPr="00122F28" w:rsidRDefault="00D80A66" w:rsidP="00D80A66">
      <w:pPr>
        <w:jc w:val="center"/>
        <w:rPr>
          <w:b/>
          <w:sz w:val="32"/>
          <w:szCs w:val="32"/>
          <w:u w:val="single"/>
        </w:rPr>
      </w:pPr>
      <w:proofErr w:type="gramStart"/>
      <w:r>
        <w:rPr>
          <w:b/>
          <w:sz w:val="32"/>
          <w:szCs w:val="32"/>
          <w:u w:val="single"/>
        </w:rPr>
        <w:t>PODMIOTU  UDOSTĘPNIAJĄCEGO</w:t>
      </w:r>
      <w:proofErr w:type="gramEnd"/>
      <w:r>
        <w:rPr>
          <w:b/>
          <w:sz w:val="32"/>
          <w:szCs w:val="32"/>
          <w:u w:val="single"/>
        </w:rPr>
        <w:t xml:space="preserve"> ZASOBY </w:t>
      </w:r>
    </w:p>
    <w:p w14:paraId="508F6153" w14:textId="77777777" w:rsidR="0024051C" w:rsidRDefault="0024051C" w:rsidP="00050057">
      <w:pPr>
        <w:jc w:val="center"/>
        <w:rPr>
          <w:b/>
          <w:sz w:val="24"/>
          <w:szCs w:val="24"/>
        </w:rPr>
      </w:pPr>
    </w:p>
    <w:p w14:paraId="328BAA4B" w14:textId="71BF3CE0" w:rsidR="00524C3D" w:rsidRPr="00524C3D" w:rsidRDefault="00524C3D" w:rsidP="00050057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 w:rsidR="00122F28"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14EB7A79" w14:textId="419FCA99" w:rsidR="005B4279" w:rsidRPr="005B4279" w:rsidRDefault="00524C3D" w:rsidP="005B427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="005B4279" w:rsidRPr="005B4279">
        <w:rPr>
          <w:b/>
          <w:sz w:val="28"/>
          <w:szCs w:val="28"/>
        </w:rPr>
        <w:t xml:space="preserve">na podstawie art. 125 ust. 1 </w:t>
      </w:r>
      <w:r w:rsidR="005B4279" w:rsidRPr="005B4279">
        <w:rPr>
          <w:b/>
          <w:bCs/>
          <w:i/>
          <w:sz w:val="28"/>
          <w:szCs w:val="22"/>
        </w:rPr>
        <w:t>Prawa zamówień publicznych</w:t>
      </w:r>
    </w:p>
    <w:p w14:paraId="28C64302" w14:textId="1345370E" w:rsidR="005B4279" w:rsidRDefault="005B4279" w:rsidP="005B4279">
      <w:pPr>
        <w:jc w:val="center"/>
        <w:rPr>
          <w:b/>
          <w:sz w:val="22"/>
          <w:szCs w:val="22"/>
        </w:rPr>
      </w:pPr>
    </w:p>
    <w:p w14:paraId="7CE84AD6" w14:textId="77777777" w:rsidR="008A3648" w:rsidRDefault="008A3648" w:rsidP="00160428">
      <w:pPr>
        <w:jc w:val="both"/>
        <w:rPr>
          <w:bCs/>
          <w:sz w:val="24"/>
          <w:szCs w:val="24"/>
        </w:rPr>
      </w:pPr>
    </w:p>
    <w:p w14:paraId="4D761EAD" w14:textId="26DECB7F" w:rsidR="00160428" w:rsidRDefault="008A3648" w:rsidP="008A3648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RR.271.1.9.202</w:t>
      </w:r>
      <w:r w:rsidR="005F153B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5F153B">
        <w:rPr>
          <w:sz w:val="24"/>
          <w:szCs w:val="24"/>
          <w:lang w:eastAsia="en-US"/>
        </w:rPr>
        <w:t xml:space="preserve"> 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5F153B">
        <w:rPr>
          <w:sz w:val="24"/>
          <w:szCs w:val="24"/>
          <w:lang w:eastAsia="en-US"/>
        </w:rPr>
        <w:t>2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5F153B">
        <w:rPr>
          <w:sz w:val="24"/>
          <w:szCs w:val="24"/>
          <w:lang w:eastAsia="en-US"/>
        </w:rPr>
        <w:t>710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usługi pn. </w:t>
      </w:r>
      <w:r w:rsidRPr="001C48C3">
        <w:rPr>
          <w:b/>
          <w:bCs/>
          <w:i/>
          <w:iCs/>
          <w:sz w:val="24"/>
          <w:szCs w:val="24"/>
        </w:rPr>
        <w:t>Przewóz uczniów niepełnosprawnych z terenu Gminy Szczekociny do Ośrodka Rehabilitacyjno-Edukacyjno-Wychowawczego w Wolbromiu wraz z zapewnieniem opieki podczas przewozu w roku szkolnym 202</w:t>
      </w:r>
      <w:r w:rsidR="005F153B">
        <w:rPr>
          <w:b/>
          <w:bCs/>
          <w:i/>
          <w:iCs/>
          <w:sz w:val="24"/>
          <w:szCs w:val="24"/>
        </w:rPr>
        <w:t>3</w:t>
      </w:r>
      <w:r w:rsidRPr="001C48C3">
        <w:rPr>
          <w:b/>
          <w:bCs/>
          <w:i/>
          <w:iCs/>
          <w:sz w:val="24"/>
          <w:szCs w:val="24"/>
        </w:rPr>
        <w:t>/202</w:t>
      </w:r>
      <w:r w:rsidR="005F153B">
        <w:rPr>
          <w:b/>
          <w:bCs/>
          <w:i/>
          <w:iCs/>
          <w:sz w:val="24"/>
          <w:szCs w:val="24"/>
        </w:rPr>
        <w:t>4</w:t>
      </w:r>
    </w:p>
    <w:p w14:paraId="565E7B6E" w14:textId="768BF2AB" w:rsidR="00726C97" w:rsidRDefault="00726C97" w:rsidP="00160428">
      <w:pPr>
        <w:jc w:val="both"/>
        <w:rPr>
          <w:b/>
          <w:sz w:val="24"/>
          <w:szCs w:val="24"/>
          <w:u w:val="single"/>
        </w:rPr>
      </w:pPr>
    </w:p>
    <w:p w14:paraId="71E97EEE" w14:textId="6387877A" w:rsidR="008A3648" w:rsidRDefault="008A3648" w:rsidP="00160428">
      <w:pPr>
        <w:jc w:val="both"/>
        <w:rPr>
          <w:b/>
          <w:sz w:val="24"/>
          <w:szCs w:val="24"/>
          <w:u w:val="single"/>
        </w:rPr>
      </w:pPr>
    </w:p>
    <w:p w14:paraId="34D99FD3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88DC11C" w14:textId="1BD52850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1362856" w14:textId="77777777" w:rsidR="005B4279" w:rsidRPr="005B4279" w:rsidRDefault="005B4279" w:rsidP="005B4279">
      <w:pPr>
        <w:rPr>
          <w:color w:val="000000"/>
          <w:sz w:val="24"/>
          <w:szCs w:val="24"/>
        </w:rPr>
      </w:pPr>
    </w:p>
    <w:p w14:paraId="40D5A89B" w14:textId="77777777" w:rsidR="002B4FBB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05B64AEE" w14:textId="5FB21003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3D653E37" w14:textId="2FC464CC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DAAD87B" w14:textId="77777777" w:rsidR="0024051C" w:rsidRDefault="0024051C" w:rsidP="005B4279">
      <w:pPr>
        <w:rPr>
          <w:color w:val="000000"/>
          <w:sz w:val="24"/>
          <w:szCs w:val="24"/>
        </w:rPr>
      </w:pPr>
    </w:p>
    <w:p w14:paraId="46446CD3" w14:textId="2795820C" w:rsidR="005B4279" w:rsidRPr="005B4279" w:rsidRDefault="005B4279" w:rsidP="005B427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4A0FC6C6" w14:textId="77777777" w:rsidR="005B4279" w:rsidRPr="005B4279" w:rsidRDefault="005B4279" w:rsidP="005B427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0A726F9C" w14:textId="618EBEAB" w:rsidR="008A3648" w:rsidRDefault="008A3648" w:rsidP="005B4279">
      <w:pPr>
        <w:jc w:val="both"/>
        <w:rPr>
          <w:b/>
          <w:sz w:val="24"/>
          <w:szCs w:val="24"/>
          <w:u w:val="single"/>
        </w:rPr>
      </w:pPr>
    </w:p>
    <w:p w14:paraId="3C35A041" w14:textId="77777777" w:rsidR="008A3648" w:rsidRDefault="008A3648" w:rsidP="005B4279">
      <w:pPr>
        <w:jc w:val="both"/>
        <w:rPr>
          <w:b/>
          <w:sz w:val="24"/>
          <w:szCs w:val="24"/>
          <w:u w:val="single"/>
        </w:rPr>
      </w:pPr>
    </w:p>
    <w:p w14:paraId="288D3846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4792BFD2" w14:textId="63307229" w:rsidR="00F75C71" w:rsidRDefault="00F75C71" w:rsidP="003F04C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="003F04C3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3F04C3"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615784E8" w14:textId="78C565A2" w:rsidR="0053788B" w:rsidRDefault="00F75C71" w:rsidP="0053788B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 w:rsidR="00E46641">
        <w:rPr>
          <w:sz w:val="24"/>
          <w:szCs w:val="24"/>
        </w:rPr>
        <w:t xml:space="preserve">pkt </w:t>
      </w:r>
      <w:r w:rsidR="0053788B">
        <w:rPr>
          <w:sz w:val="24"/>
          <w:szCs w:val="24"/>
        </w:rPr>
        <w:t xml:space="preserve">1), </w:t>
      </w:r>
      <w:r w:rsidR="00D80A66">
        <w:rPr>
          <w:sz w:val="24"/>
          <w:szCs w:val="24"/>
        </w:rPr>
        <w:t>4</w:t>
      </w:r>
      <w:r w:rsidR="0053788B">
        <w:rPr>
          <w:sz w:val="24"/>
          <w:szCs w:val="24"/>
        </w:rPr>
        <w:t xml:space="preserve">) i 7) </w:t>
      </w:r>
      <w:r w:rsidR="00E46641"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="0053788B"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="0053788B" w:rsidRPr="003F04C3">
        <w:rPr>
          <w:rFonts w:eastAsia="Calibri"/>
          <w:sz w:val="24"/>
          <w:szCs w:val="24"/>
          <w:lang w:eastAsia="ar-SA"/>
        </w:rPr>
        <w:t>(pkt. 2.8.</w:t>
      </w:r>
      <w:r w:rsidR="0053788B">
        <w:rPr>
          <w:rFonts w:eastAsia="Calibri"/>
          <w:sz w:val="24"/>
          <w:szCs w:val="24"/>
          <w:lang w:eastAsia="ar-SA"/>
        </w:rPr>
        <w:t>3</w:t>
      </w:r>
      <w:r w:rsidR="0053788B" w:rsidRPr="003F04C3">
        <w:rPr>
          <w:rFonts w:eastAsia="Calibri"/>
          <w:sz w:val="24"/>
          <w:szCs w:val="24"/>
          <w:lang w:eastAsia="ar-SA"/>
        </w:rPr>
        <w:t>. SWZ)</w:t>
      </w:r>
      <w:r w:rsidR="0053788B" w:rsidRPr="003F04C3">
        <w:rPr>
          <w:sz w:val="24"/>
          <w:szCs w:val="24"/>
        </w:rPr>
        <w:t>.</w:t>
      </w:r>
    </w:p>
    <w:p w14:paraId="4FCBF8FC" w14:textId="34B9FD45" w:rsidR="00F75C71" w:rsidRPr="0053788B" w:rsidRDefault="00F75C71" w:rsidP="0053788B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 w:rsidR="0024051C"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 w:rsidR="0024051C"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5F1BCAE4" w14:textId="77777777" w:rsidR="00F75C71" w:rsidRPr="003F04C3" w:rsidRDefault="00F75C71" w:rsidP="00F75C71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159A9B3F" w14:textId="57DAB780" w:rsidR="00F75C71" w:rsidRPr="003F04C3" w:rsidRDefault="00F75C71" w:rsidP="009F2DC8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 w:rsidR="004855CF">
        <w:rPr>
          <w:sz w:val="24"/>
          <w:szCs w:val="24"/>
        </w:rPr>
        <w:t>Z</w:t>
      </w:r>
      <w:r w:rsidRPr="003F04C3">
        <w:rPr>
          <w:sz w:val="24"/>
          <w:szCs w:val="24"/>
        </w:rPr>
        <w:t xml:space="preserve">amawiającego </w:t>
      </w:r>
      <w:r w:rsidR="0053788B" w:rsidRPr="003F04C3">
        <w:rPr>
          <w:sz w:val="24"/>
          <w:szCs w:val="24"/>
        </w:rPr>
        <w:t>w</w:t>
      </w:r>
      <w:r w:rsidR="00D80A66">
        <w:rPr>
          <w:sz w:val="24"/>
          <w:szCs w:val="24"/>
        </w:rPr>
        <w:t> </w:t>
      </w:r>
      <w:r w:rsidR="0053788B">
        <w:rPr>
          <w:sz w:val="24"/>
          <w:szCs w:val="24"/>
        </w:rPr>
        <w:t>pkt 2.7. SWZ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>w</w:t>
      </w:r>
      <w:r w:rsidR="009F2DC8"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674286D7" w14:textId="7D9481CF" w:rsidR="00F75C71" w:rsidRDefault="00F75C71" w:rsidP="00F75C71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EB6FAD9" w14:textId="77777777" w:rsidR="008A3648" w:rsidRDefault="008A3648" w:rsidP="008A364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CC25828" w14:textId="77777777" w:rsidR="008A3648" w:rsidRDefault="008A3648" w:rsidP="008A364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544E2A0" w14:textId="77777777" w:rsidR="008A3648" w:rsidRDefault="008A3648" w:rsidP="00F75C71">
      <w:pPr>
        <w:spacing w:line="360" w:lineRule="auto"/>
        <w:jc w:val="both"/>
        <w:rPr>
          <w:sz w:val="24"/>
          <w:szCs w:val="24"/>
        </w:rPr>
      </w:pPr>
    </w:p>
    <w:p w14:paraId="7E43A201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03AB0BBC" w14:textId="56BCE426" w:rsidR="00D80A66" w:rsidRDefault="00D80A66" w:rsidP="00D80A66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27897C0B" w14:textId="77777777" w:rsidR="008A3648" w:rsidRDefault="008A3648" w:rsidP="00D80A66">
      <w:pPr>
        <w:spacing w:before="120" w:after="120" w:line="360" w:lineRule="auto"/>
        <w:jc w:val="both"/>
        <w:rPr>
          <w:sz w:val="24"/>
          <w:szCs w:val="24"/>
        </w:rPr>
      </w:pPr>
    </w:p>
    <w:p w14:paraId="53EDD914" w14:textId="77777777" w:rsidR="00D80A66" w:rsidRPr="00D80A66" w:rsidRDefault="00D80A66" w:rsidP="00D80A66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6ADAD6E" w14:textId="77777777" w:rsidR="00D80A66" w:rsidRPr="00D80A66" w:rsidRDefault="00D80A66" w:rsidP="00D80A66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E334A5" w14:textId="081F3582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67760F" w14:textId="72385AFE" w:rsidR="00D80A66" w:rsidRDefault="00D80A66" w:rsidP="0024051C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7707B390" w14:textId="77777777" w:rsidR="0024051C" w:rsidRPr="0024051C" w:rsidRDefault="0024051C" w:rsidP="0024051C">
      <w:pPr>
        <w:ind w:left="567"/>
        <w:jc w:val="both"/>
      </w:pPr>
    </w:p>
    <w:p w14:paraId="2E28E84E" w14:textId="5F30A299" w:rsidR="00D80A66" w:rsidRPr="00D80A66" w:rsidRDefault="00D80A66" w:rsidP="0024051C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7264BD6B" w14:textId="77777777" w:rsidR="00D80A66" w:rsidRPr="0024051C" w:rsidRDefault="00D80A66" w:rsidP="0024051C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29A64D54" w14:textId="47CA007F" w:rsidR="00050057" w:rsidRDefault="00050057" w:rsidP="005B4279">
      <w:pPr>
        <w:jc w:val="both"/>
        <w:rPr>
          <w:i/>
          <w:sz w:val="24"/>
          <w:szCs w:val="24"/>
        </w:rPr>
      </w:pPr>
    </w:p>
    <w:p w14:paraId="222DFFB7" w14:textId="77777777" w:rsidR="005F153B" w:rsidRDefault="005F153B" w:rsidP="005B4279">
      <w:pPr>
        <w:jc w:val="both"/>
        <w:rPr>
          <w:i/>
          <w:sz w:val="24"/>
          <w:szCs w:val="24"/>
        </w:rPr>
      </w:pPr>
    </w:p>
    <w:p w14:paraId="7EACE9E6" w14:textId="77777777" w:rsidR="005F153B" w:rsidRDefault="005F153B" w:rsidP="005B4279">
      <w:pPr>
        <w:jc w:val="both"/>
        <w:rPr>
          <w:i/>
          <w:sz w:val="24"/>
          <w:szCs w:val="24"/>
        </w:rPr>
      </w:pPr>
    </w:p>
    <w:p w14:paraId="2ADB20C2" w14:textId="77777777" w:rsidR="002C638A" w:rsidRPr="003F04C3" w:rsidRDefault="002C638A" w:rsidP="002C638A">
      <w:pPr>
        <w:spacing w:line="360" w:lineRule="auto"/>
        <w:rPr>
          <w:sz w:val="24"/>
          <w:szCs w:val="24"/>
        </w:rPr>
      </w:pPr>
      <w:proofErr w:type="gramStart"/>
      <w:r w:rsidRPr="003F04C3">
        <w:rPr>
          <w:sz w:val="24"/>
          <w:szCs w:val="24"/>
        </w:rPr>
        <w:t>...................................... ,</w:t>
      </w:r>
      <w:proofErr w:type="gramEnd"/>
      <w:r w:rsidRPr="003F04C3">
        <w:rPr>
          <w:sz w:val="24"/>
          <w:szCs w:val="24"/>
        </w:rPr>
        <w:t xml:space="preserve"> dnia …..............................</w:t>
      </w:r>
    </w:p>
    <w:p w14:paraId="3F6E75FE" w14:textId="0BB16473" w:rsidR="0024051C" w:rsidRDefault="0024051C" w:rsidP="005B4279">
      <w:pPr>
        <w:pStyle w:val="Akapitzlist"/>
        <w:ind w:left="0"/>
        <w:rPr>
          <w:b/>
          <w:sz w:val="24"/>
          <w:szCs w:val="24"/>
        </w:rPr>
      </w:pPr>
    </w:p>
    <w:p w14:paraId="353F2903" w14:textId="77777777" w:rsidR="002C638A" w:rsidRPr="0024051C" w:rsidRDefault="002C638A" w:rsidP="002C638A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451A1BDB" w14:textId="7D808DB9" w:rsidR="00661EC4" w:rsidRPr="003F04C3" w:rsidRDefault="002C638A" w:rsidP="0024051C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661EC4" w:rsidRPr="003F04C3" w:rsidSect="0024051C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CC9A" w14:textId="77777777" w:rsidR="002F3DD6" w:rsidRDefault="002F3DD6" w:rsidP="00AC3E6B">
      <w:r>
        <w:separator/>
      </w:r>
    </w:p>
  </w:endnote>
  <w:endnote w:type="continuationSeparator" w:id="0">
    <w:p w14:paraId="4AF3B13E" w14:textId="77777777" w:rsidR="002F3DD6" w:rsidRDefault="002F3DD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0386F" w14:textId="77777777" w:rsidR="002F3DD6" w:rsidRDefault="002F3DD6" w:rsidP="00AC3E6B">
      <w:r>
        <w:separator/>
      </w:r>
    </w:p>
  </w:footnote>
  <w:footnote w:type="continuationSeparator" w:id="0">
    <w:p w14:paraId="1DC59F36" w14:textId="77777777" w:rsidR="002F3DD6" w:rsidRDefault="002F3DD6" w:rsidP="00AC3E6B">
      <w:r>
        <w:continuationSeparator/>
      </w:r>
    </w:p>
  </w:footnote>
  <w:footnote w:id="1">
    <w:p w14:paraId="4EBC54B0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9CE6A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07041" w14:textId="77777777" w:rsidR="00F75C71" w:rsidRPr="00A82964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1F4CD9" w14:textId="77777777" w:rsidR="00F75C71" w:rsidRPr="00761CEB" w:rsidRDefault="00F75C71" w:rsidP="00F75C7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97E38" w14:textId="77777777" w:rsidR="002B4FBB" w:rsidRDefault="002B4FBB" w:rsidP="00B55288">
    <w:pPr>
      <w:pStyle w:val="Nagwek"/>
      <w:ind w:left="-284"/>
      <w:rPr>
        <w:b/>
        <w:sz w:val="22"/>
      </w:rPr>
    </w:pPr>
  </w:p>
  <w:p w14:paraId="5E334A89" w14:textId="77777777" w:rsidR="002B4FBB" w:rsidRDefault="002B4FBB" w:rsidP="00B55288">
    <w:pPr>
      <w:pStyle w:val="Nagwek"/>
      <w:ind w:left="-284"/>
      <w:rPr>
        <w:b/>
        <w:sz w:val="22"/>
      </w:rPr>
    </w:pPr>
  </w:p>
  <w:p w14:paraId="48EB1FA9" w14:textId="7BAA7C85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</w:t>
    </w:r>
    <w:proofErr w:type="gramStart"/>
    <w:r w:rsidRPr="00344F15">
      <w:rPr>
        <w:b/>
        <w:sz w:val="22"/>
      </w:rPr>
      <w:t xml:space="preserve">postępowania </w:t>
    </w:r>
    <w:r>
      <w:rPr>
        <w:b/>
        <w:sz w:val="22"/>
      </w:rPr>
      <w:t xml:space="preserve"> </w:t>
    </w:r>
    <w:r w:rsidR="002B4FBB">
      <w:rPr>
        <w:b/>
        <w:sz w:val="22"/>
      </w:rPr>
      <w:t>RR</w:t>
    </w:r>
    <w:proofErr w:type="gramEnd"/>
    <w:r w:rsidR="002B4FBB">
      <w:rPr>
        <w:b/>
        <w:sz w:val="22"/>
      </w:rPr>
      <w:t>.271.1.</w:t>
    </w:r>
    <w:r w:rsidR="008A3648">
      <w:rPr>
        <w:b/>
        <w:sz w:val="22"/>
      </w:rPr>
      <w:t>9</w:t>
    </w:r>
    <w:r w:rsidR="002B4FBB">
      <w:rPr>
        <w:b/>
        <w:sz w:val="22"/>
      </w:rPr>
      <w:t>.202</w:t>
    </w:r>
    <w:r w:rsidR="005F153B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59111">
    <w:abstractNumId w:val="13"/>
  </w:num>
  <w:num w:numId="2" w16cid:durableId="448625718">
    <w:abstractNumId w:val="11"/>
  </w:num>
  <w:num w:numId="3" w16cid:durableId="202183134">
    <w:abstractNumId w:val="6"/>
  </w:num>
  <w:num w:numId="4" w16cid:durableId="2137675784">
    <w:abstractNumId w:val="9"/>
  </w:num>
  <w:num w:numId="5" w16cid:durableId="1181503665">
    <w:abstractNumId w:val="7"/>
  </w:num>
  <w:num w:numId="6" w16cid:durableId="1559777361">
    <w:abstractNumId w:val="8"/>
  </w:num>
  <w:num w:numId="7" w16cid:durableId="645202420">
    <w:abstractNumId w:val="10"/>
  </w:num>
  <w:num w:numId="8" w16cid:durableId="1887180084">
    <w:abstractNumId w:val="12"/>
  </w:num>
  <w:num w:numId="9" w16cid:durableId="19342767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0057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2F28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2A31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51C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86E37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4FBB"/>
    <w:rsid w:val="002B75BD"/>
    <w:rsid w:val="002B7BC3"/>
    <w:rsid w:val="002B7E6B"/>
    <w:rsid w:val="002C3F12"/>
    <w:rsid w:val="002C41C2"/>
    <w:rsid w:val="002C4AAD"/>
    <w:rsid w:val="002C638A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3DD6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615C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16BC"/>
    <w:rsid w:val="003D626A"/>
    <w:rsid w:val="003D7448"/>
    <w:rsid w:val="003E6736"/>
    <w:rsid w:val="003F04C3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855CF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0E34"/>
    <w:rsid w:val="0051133A"/>
    <w:rsid w:val="005134F8"/>
    <w:rsid w:val="0051357E"/>
    <w:rsid w:val="00515F63"/>
    <w:rsid w:val="00517C29"/>
    <w:rsid w:val="00521449"/>
    <w:rsid w:val="00524791"/>
    <w:rsid w:val="00524C3D"/>
    <w:rsid w:val="00527E34"/>
    <w:rsid w:val="00530ED6"/>
    <w:rsid w:val="00533B16"/>
    <w:rsid w:val="00535A8A"/>
    <w:rsid w:val="00536192"/>
    <w:rsid w:val="0053788B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153B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1EC4"/>
    <w:rsid w:val="00663BA6"/>
    <w:rsid w:val="00664FCB"/>
    <w:rsid w:val="006650F7"/>
    <w:rsid w:val="0066584E"/>
    <w:rsid w:val="006674E7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26C97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1BD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302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3648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AF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0F2"/>
    <w:rsid w:val="009E7FA7"/>
    <w:rsid w:val="009F0675"/>
    <w:rsid w:val="009F0757"/>
    <w:rsid w:val="009F1231"/>
    <w:rsid w:val="009F2DC8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150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497C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1CE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693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1D93"/>
    <w:rsid w:val="00D52E6A"/>
    <w:rsid w:val="00D5354A"/>
    <w:rsid w:val="00D61D84"/>
    <w:rsid w:val="00D63EA6"/>
    <w:rsid w:val="00D70047"/>
    <w:rsid w:val="00D72915"/>
    <w:rsid w:val="00D73231"/>
    <w:rsid w:val="00D7431E"/>
    <w:rsid w:val="00D7525B"/>
    <w:rsid w:val="00D76966"/>
    <w:rsid w:val="00D80931"/>
    <w:rsid w:val="00D80A66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641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01D6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5C71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CB9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22F2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22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22F28"/>
    <w:rPr>
      <w:vertAlign w:val="superscri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60</cp:revision>
  <cp:lastPrinted>2019-08-11T18:16:00Z</cp:lastPrinted>
  <dcterms:created xsi:type="dcterms:W3CDTF">2014-10-09T16:51:00Z</dcterms:created>
  <dcterms:modified xsi:type="dcterms:W3CDTF">2023-07-09T19:12:00Z</dcterms:modified>
</cp:coreProperties>
</file>